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14" w:rsidRDefault="00A5600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34D14" w:rsidRPr="007A41FB" w:rsidRDefault="00A56009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C34D14" w:rsidRPr="007A41FB" w:rsidRDefault="00A56009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34D14" w:rsidRPr="007A41FB" w:rsidRDefault="00A5600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C34D14" w:rsidRPr="007A41FB" w:rsidRDefault="00A56009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34D14" w:rsidRPr="007A41FB" w:rsidRDefault="00A5600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78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C34D14" w:rsidRPr="007A41FB" w:rsidRDefault="00A56009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7A41FB">
        <w:rPr>
          <w:lang w:val="ru-RU"/>
        </w:rPr>
        <w:br/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proofErr w:type="gram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C34D14" w:rsidRPr="007A41FB" w:rsidRDefault="00A56009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34D14" w:rsidRPr="007A41FB" w:rsidRDefault="00A56009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78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34D14" w:rsidRPr="007A41FB" w:rsidRDefault="00A56009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34D14" w:rsidRPr="007A41FB" w:rsidRDefault="00A56009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произведений К. Д. Ушинского, Л. Н.</w:t>
      </w:r>
    </w:p>
    <w:p w:rsidR="00C34D14" w:rsidRPr="007A41FB" w:rsidRDefault="00A56009">
      <w:pPr>
        <w:autoSpaceDE w:val="0"/>
        <w:autoSpaceDN w:val="0"/>
        <w:spacing w:before="70" w:after="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proofErr w:type="gram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,  Ю.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И. Ермолаева,  Р. С.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34D14" w:rsidRPr="007A41FB" w:rsidRDefault="00A5600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C34D14" w:rsidRPr="007A41FB" w:rsidRDefault="00A56009">
      <w:pPr>
        <w:autoSpaceDE w:val="0"/>
        <w:autoSpaceDN w:val="0"/>
        <w:spacing w:before="70" w:after="0" w:line="283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C34D14" w:rsidRPr="007A41FB" w:rsidRDefault="00A56009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C34D14" w:rsidRPr="007A41FB" w:rsidRDefault="00A56009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C34D14" w:rsidRPr="007A41FB" w:rsidRDefault="00A56009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120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/>
        <w:ind w:firstLine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34D14" w:rsidRPr="007A41FB" w:rsidRDefault="00A56009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78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C34D14" w:rsidRPr="007A41FB" w:rsidRDefault="00A56009">
      <w:pPr>
        <w:autoSpaceDE w:val="0"/>
        <w:autoSpaceDN w:val="0"/>
        <w:spacing w:before="262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34D14" w:rsidRPr="007A41FB" w:rsidRDefault="00A56009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C34D14" w:rsidRPr="007A41FB" w:rsidRDefault="00A5600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34D14" w:rsidRPr="007A41FB" w:rsidRDefault="00A56009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34D14" w:rsidRPr="007A41FB" w:rsidRDefault="00A5600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C34D14" w:rsidRPr="007A41FB" w:rsidRDefault="00A56009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34D14" w:rsidRPr="007A41FB" w:rsidRDefault="00A56009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C34D14" w:rsidRPr="007A41FB" w:rsidRDefault="00A56009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66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C34D14" w:rsidRPr="007A41FB" w:rsidRDefault="00A56009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C34D14" w:rsidRPr="007A41FB" w:rsidRDefault="00A56009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C34D14" w:rsidRPr="007A41FB" w:rsidRDefault="00A56009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C34D14" w:rsidRPr="007A41FB" w:rsidRDefault="00A5600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C34D14" w:rsidRPr="007A41FB" w:rsidRDefault="00A56009">
      <w:pPr>
        <w:autoSpaceDE w:val="0"/>
        <w:autoSpaceDN w:val="0"/>
        <w:spacing w:before="190" w:after="0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34D14" w:rsidRPr="007A41FB" w:rsidRDefault="00A56009">
      <w:pPr>
        <w:autoSpaceDE w:val="0"/>
        <w:autoSpaceDN w:val="0"/>
        <w:spacing w:before="322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34D14" w:rsidRPr="007A41FB" w:rsidRDefault="00A56009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34D14" w:rsidRPr="007A41FB" w:rsidRDefault="00A5600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C34D14" w:rsidRPr="007A41FB" w:rsidRDefault="00A56009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C34D14" w:rsidRPr="007A41FB" w:rsidRDefault="00A56009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в сюжете фольклорного и художественного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90" w:line="220" w:lineRule="exact"/>
        <w:rPr>
          <w:lang w:val="ru-RU"/>
        </w:rPr>
      </w:pPr>
    </w:p>
    <w:p w:rsidR="00C34D14" w:rsidRPr="007A41FB" w:rsidRDefault="00A56009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C34D14" w:rsidRPr="007A41FB" w:rsidRDefault="00A56009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C34D14" w:rsidRPr="007A41FB" w:rsidRDefault="00A56009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78" w:line="220" w:lineRule="exact"/>
        <w:rPr>
          <w:lang w:val="ru-RU"/>
        </w:rPr>
      </w:pPr>
    </w:p>
    <w:p w:rsidR="00C34D14" w:rsidRPr="007A41FB" w:rsidRDefault="00A56009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7A41FB">
        <w:rPr>
          <w:lang w:val="ru-RU"/>
        </w:rPr>
        <w:br/>
      </w:r>
      <w:r w:rsidRPr="007A41FB">
        <w:rPr>
          <w:lang w:val="ru-RU"/>
        </w:rPr>
        <w:tab/>
      </w: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C34D14" w:rsidRPr="007A41FB" w:rsidRDefault="00A5600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C34D14" w:rsidRPr="007A41FB" w:rsidRDefault="00A56009">
      <w:pPr>
        <w:autoSpaceDE w:val="0"/>
        <w:autoSpaceDN w:val="0"/>
        <w:spacing w:before="324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34D14" w:rsidRPr="007A41FB" w:rsidRDefault="00A56009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C34D14" w:rsidRPr="007A41FB" w:rsidRDefault="00A56009">
      <w:pPr>
        <w:autoSpaceDE w:val="0"/>
        <w:autoSpaceDN w:val="0"/>
        <w:spacing w:before="322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4D14" w:rsidRPr="007A41FB" w:rsidRDefault="00A56009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34D14" w:rsidRPr="007A41FB" w:rsidRDefault="00A560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C34D14" w:rsidRPr="007A41FB" w:rsidRDefault="00A56009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C34D14" w:rsidRPr="007A41FB" w:rsidRDefault="00A56009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C34D14" w:rsidRPr="007A41FB" w:rsidRDefault="00A56009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108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34D14" w:rsidRPr="007A41FB" w:rsidRDefault="00A56009">
      <w:pPr>
        <w:autoSpaceDE w:val="0"/>
        <w:autoSpaceDN w:val="0"/>
        <w:spacing w:before="190" w:after="0"/>
        <w:ind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34D14" w:rsidRPr="007A41FB" w:rsidRDefault="00A56009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34D14" w:rsidRPr="007A41FB" w:rsidRDefault="00A56009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C34D14" w:rsidRPr="007A41FB" w:rsidRDefault="00A56009">
      <w:pPr>
        <w:autoSpaceDE w:val="0"/>
        <w:autoSpaceDN w:val="0"/>
        <w:spacing w:before="190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C34D14" w:rsidRPr="007A41FB" w:rsidRDefault="00A56009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64" w:line="220" w:lineRule="exact"/>
        <w:rPr>
          <w:lang w:val="ru-RU"/>
        </w:rPr>
      </w:pPr>
    </w:p>
    <w:p w:rsidR="00C34D14" w:rsidRDefault="00A5600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142"/>
        <w:gridCol w:w="864"/>
        <w:gridCol w:w="5666"/>
        <w:gridCol w:w="1226"/>
        <w:gridCol w:w="2438"/>
      </w:tblGrid>
      <w:tr w:rsidR="00C34D1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34D1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</w:tr>
      <w:tr w:rsidR="00C34D1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C34D1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C34D1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http://www.jokeclub.ru/</w:t>
            </w:r>
          </w:p>
        </w:tc>
      </w:tr>
      <w:tr w:rsidR="00C34D14">
        <w:trPr>
          <w:trHeight w:hRule="exact" w:val="348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  <w:tr w:rsidR="00C34D1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C34D1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добавлением слова по цепочке;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слова» (дети играют роль слов в предложении, идёт перестановка слов в предложении, прочтение получившегося);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определение количества слов в предложении,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слов полосками;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http://eor.edu.ru/</w:t>
            </w:r>
          </w:p>
        </w:tc>
      </w:tr>
      <w:tr w:rsidR="00C34D1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обозначаемого им предмета.</w:t>
            </w:r>
          </w:p>
          <w:p w:rsidR="00C34D14" w:rsidRPr="007A41FB" w:rsidRDefault="00A56009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слова как объекта изучения,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можно сделать с предметом, а что можно сделать со словом, называющим этот предмет?», участие в диалоге помогает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первоклассникам начать различать слово и обозначаемый им предмет;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http://www.kostyor.ru/archives http://murzilka.km.ru</w:t>
            </w:r>
          </w:p>
        </w:tc>
      </w:tr>
      <w:tr w:rsidR="00C34D1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52" w:lineRule="auto"/>
              <w:ind w:left="7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добавлением слова по цепочке;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http://barsuk.lenin.ru</w:t>
            </w:r>
          </w:p>
        </w:tc>
      </w:tr>
      <w:tr w:rsidR="00C34D1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можно сделать с предметом, а что можно сделать со словом, называющим этот предмет?», участие в диалоге помогает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первоклассникам начать различать слово и обозначаемый им предмет;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348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  <w:tr w:rsidR="00C34D1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2" w:right="640" w:bottom="8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220"/>
        <w:gridCol w:w="850"/>
        <w:gridCol w:w="5529"/>
        <w:gridCol w:w="1275"/>
        <w:gridCol w:w="2410"/>
      </w:tblGrid>
      <w:tr w:rsidR="006E0E0A" w:rsidTr="006E0E0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прочитанных слов с картинками, на которых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изображены соответствующие предметы;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соединение начала и конца предложения из нескольких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вариантов;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27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 http://internet.chgk.info</w:t>
            </w:r>
          </w:p>
        </w:tc>
      </w:tr>
      <w:tr w:rsidR="006E0E0A" w:rsidTr="006E0E0A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Плавное слоговое чтение и чтение целыми словами со скоростью,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соответствующей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DE5B56" w:rsidRDefault="006E0E0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прочитанных слов с картинками, на которых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изображены соответствующие предметы;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соединение начала и конца предложения из нескольких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предложенных вариантов;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http://internet.chgk.info</w:t>
            </w:r>
          </w:p>
        </w:tc>
      </w:tr>
      <w:tr w:rsidR="006E0E0A" w:rsidTr="006E0E0A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http://www.nachalka.com/biblioteka</w:t>
            </w:r>
          </w:p>
        </w:tc>
      </w:tr>
      <w:tr w:rsidR="006E0E0A" w:rsidTr="006E0E0A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выразительности чтения на материале небольших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0" w:lineRule="auto"/>
              <w:ind w:left="72" w:right="100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 важности двух видов чтения: орфографического и орфоэпического, о целях этих двух видов чтения;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овладение орфоэпическим чтением;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http://www.nachalka.com/biblioteka</w:t>
            </w:r>
          </w:p>
        </w:tc>
      </w:tr>
      <w:tr w:rsidR="006E0E0A" w:rsidTr="006E0E0A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орфоэпическим чтением (при переходе к 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 важности двух видов чтения: орфографического и орфоэпического, о целях этих двух видов чтения;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овладение орфоэпическим чтением;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http://www.nachalka.com/biblioteka</w:t>
            </w:r>
          </w:p>
        </w:tc>
      </w:tr>
      <w:tr w:rsidR="006E0E0A" w:rsidTr="006E0E0A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прочитанных слов с картинками, на которых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изображены соответствующие предметы;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http://www.nachalka.com/biblioteka</w:t>
            </w:r>
          </w:p>
        </w:tc>
      </w:tr>
      <w:tr w:rsidR="006E0E0A" w:rsidTr="006E0E0A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47" w:lineRule="auto"/>
              <w:ind w:left="7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</w:tcPr>
          <w:p w:rsidR="006E0E0A" w:rsidRDefault="006E0E0A" w:rsidP="006E0E0A"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Pr="007A41FB" w:rsidRDefault="006E0E0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предшествующих согласных звуков;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0E0A" w:rsidRDefault="006E0E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142"/>
        <w:gridCol w:w="864"/>
        <w:gridCol w:w="5666"/>
        <w:gridCol w:w="1226"/>
        <w:gridCol w:w="2438"/>
      </w:tblGrid>
      <w:tr w:rsidR="00C34D1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гласные звуки. Буквы,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дифференцировать буквы, обозначающие близкие по акустико-артикуляционным признакам согласные звуки ([с] — [з], [ш] — [ж], [с] — [ш], [з]— [ж], [р] — [л], [ц] — [ч’] и т. д.), и буквы, имеющие оптическое и кинетическое сходство </w:t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 о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а, и — у, п — т, л — м, х — ж, ш — т, в — д и т. д.);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C34D1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слоговым 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предшествующих согласных звуков;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C34D14">
        <w:trPr>
          <w:trHeight w:hRule="exact" w:val="7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показатель твёрдости —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 w:right="201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 Игра-соревнование «Повтори алфавит»;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http://internet.chgk.info/</w:t>
            </w:r>
          </w:p>
        </w:tc>
      </w:tr>
      <w:tr w:rsidR="00C34D1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обозначающих гласный звук в открытом слоге: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http://internet.chgk.info/</w:t>
            </w:r>
          </w:p>
        </w:tc>
      </w:tr>
      <w:tr w:rsidR="00C34D1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7A41F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 Работа в парах: нахождение ошибок в упорядочивании слов по алфавиту;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http://internet.chgk.info/</w:t>
            </w:r>
          </w:p>
        </w:tc>
      </w:tr>
      <w:tr w:rsidR="00C34D1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52" w:lineRule="auto"/>
              <w:ind w:left="7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согласного звука в конце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http://windows.edu/ru</w:t>
            </w:r>
          </w:p>
        </w:tc>
      </w:tr>
      <w:tr w:rsidR="00C34D1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7A41F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7A41F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«Повтори фрагмент алфавита»;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«Повтори алфавит»;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348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2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  <w:tr w:rsidR="00C34D14">
        <w:trPr>
          <w:trHeight w:hRule="exact" w:val="33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4" w:right="640" w:bottom="11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142"/>
        <w:gridCol w:w="864"/>
        <w:gridCol w:w="5666"/>
        <w:gridCol w:w="1226"/>
        <w:gridCol w:w="2438"/>
      </w:tblGrid>
      <w:tr w:rsidR="00C34D14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292"/>
              <w:jc w:val="both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(фольклорная) 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«Лисичка-сестричка и волк» и литературных (авторских): К. И. Чуковский «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Путаница»,«Айболит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«Муха-Цокотуха», С Я Маршак «Тихая сказка», В. Г.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Сутеев«Палочка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-выручалочка»);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вопросов — какова тема сказки, кто её герои, что произошло (что происходило) в сказке;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формулирование предложений с использованием вопросительного слова с учётом фактического содержания текста (где? как? когда? почему?); Упражнение в самостоятельном чтении вслух целыми словами с постепенным увеличением скорости чтения (в соответствии с индивидуальными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возможностями учащегося);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разножанровых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произведений о детях (использовать слоговое плавное чтение с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переходомна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чтение словами без пропусков 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перестановок букв и слогов);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 менее шести произведений по выбору, например: К. Д. Ушинский «Играющие собаки», «Худо тому, кто добра не делает никому», Л. Н. Толстой «Косточка», В. Г.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«Подари, подари…», «Я —лишний», Н. М. Артюхова «Саша-дразнилка», Ю. И. Ермолаев «Лучший друг», Р.</w:t>
            </w:r>
          </w:p>
          <w:p w:rsidR="00C34D14" w:rsidRPr="007A41FB" w:rsidRDefault="00A5600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«Совет»;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читать по частям, характеризовать героя,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к тексту произведения, подтверждая ответ примерами из текста;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по ролям диалогов героев;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49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различение на слух стихотворного и </w:t>
            </w:r>
            <w:r w:rsidRPr="007A41FB">
              <w:rPr>
                <w:lang w:val="ru-RU"/>
              </w:rPr>
              <w:br/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нестихотворного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звуковой рисунок текста (например, «слышать» в тексте звуки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весны,«журчание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воды», «треск и грохот ледохода»);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стихотворного текста, составление интонационного рисунка с опорой на знаки препинания;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стихотворений с опорой на интонационный рисунок; Сравнение произведений на одну тему разных авторов: А. Н. Майков «Ласточка примчалась…», А. Н. Плещеев «Весна» (отрывок), «Травка зеленеет…», С. Д.</w:t>
            </w:r>
          </w:p>
          <w:p w:rsidR="00C34D14" w:rsidRPr="007A41FB" w:rsidRDefault="00A56009">
            <w:pPr>
              <w:autoSpaceDE w:val="0"/>
              <w:autoSpaceDN w:val="0"/>
              <w:spacing w:before="20" w:after="0" w:line="245" w:lineRule="auto"/>
              <w:ind w:right="144"/>
              <w:jc w:val="center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Дрожжин «Пройдёт зима холодная…», С. А. Есенин «Черёмуха», И. З.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Суриков«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Лето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«Зима», Т. М. Белозёров «Подснежники», С. Я. Маршак «Апрель», И. П.</w:t>
            </w:r>
          </w:p>
          <w:p w:rsidR="00C34D14" w:rsidRPr="007A41FB" w:rsidRDefault="00A56009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«Ручей», «Весна», И. С. Соколов-Микитов «Русский лес»;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о своих впечатлениях, эстетическом восприятии прослушанных произведений и составление высказывания (не менее 3 предложений);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репродукций картин и характеристика зрительных образов, переданных в художественном произведении. Например, И. Э. Грабарь «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Март</w:t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Иней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Восход солнца», А. А. Рылов «Цветистый луг», И. И. Шишкин «Рожь», В.</w:t>
            </w:r>
          </w:p>
          <w:p w:rsidR="00C34D14" w:rsidRPr="007A41FB" w:rsidRDefault="00A56009">
            <w:pPr>
              <w:autoSpaceDE w:val="0"/>
              <w:autoSpaceDN w:val="0"/>
              <w:spacing w:before="18" w:after="0" w:line="254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Д. Поленов «Золотая осень», И. И. Левитан «Осень» и др.;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наизусть стихотворений о родной природе (не менее 2);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книги по теме «Произведения о родной природе» с учётом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рекомендованного списка;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книгами: рассматривание, самостоятельное чтение, представление прочитанного произведения;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списка авторов, которые писали о природе (с помощью учителя);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142"/>
        <w:gridCol w:w="864"/>
        <w:gridCol w:w="5666"/>
        <w:gridCol w:w="1226"/>
        <w:gridCol w:w="2438"/>
      </w:tblGrid>
      <w:tr w:rsidR="00C34D14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творчество— малые фольклорные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считалок, загадок: поиск ключевых слов, помогающих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охарактеризовать жанр произведения и назвать его (не менее шести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объяснение смысла пословиц, соотнесение их с содержанием произведения;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в совместной деятельности небольших диалогов с учётом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поставленной цели (организация начала игры, веселить, потешать);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Драматизация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загадка, сказка, рассказ, стихотворение;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Например, произведения Н. И.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Сладкова«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слов», «На одном бревне», Ю. И. Коваля «Бабочка», Е. 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«Страшная птица», «Вам не нужна сорока?»;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Самостоятельное чтение произведений о животных, различение прозаического и стихотворного текстов. Например, Е. А. Благинина «Котёнок», «В лесу смешная птица», «Жук, жук, где твой дом?», Э. Ю.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«Жук на ниточке», В. Д.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Берестов«Выводок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«Цыплята», С. В. Михалков «Мой щенок», «Трезор», «Зяблик», И. П.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«Купите собаку», «Разговор синицы и дятла», И. А.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Мазнин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«Давайте дружить»;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братьях наших меньших, бережное отношение к природе); 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Сладков «Лисица и Ёж», М. М. Пришвин «Ёж», Ю. Н.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Могутин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«Убежал», Б В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«Ёжик», Е. 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«Томка», «Томка и корова», «Томкины сны»;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>
        <w:trPr>
          <w:trHeight w:hRule="exact" w:val="3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понимание идеи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произведения: любовь к своей семье, родным, Родине — самое дорогое и важное чувство в жизни человека. Например, слушание и чтение произведений П. Н.</w:t>
            </w:r>
          </w:p>
          <w:p w:rsidR="00C34D14" w:rsidRPr="007A41FB" w:rsidRDefault="00A56009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Воронько «Лучше нет родного края», М. Ю.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звёзд на ясном небе!», И. С. Соколова-Микитова «Радуга», С. Я.</w:t>
            </w:r>
          </w:p>
          <w:p w:rsidR="00C34D14" w:rsidRPr="007A41FB" w:rsidRDefault="00A5600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Маршака «Радуга» (по выбору не менее одного автора);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словаря;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выделением ключевых слов, с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соблюдением норм произношения;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по предложенному плану о своём родном крае, городе, селе, о своих чувствах к месту;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4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066"/>
        <w:gridCol w:w="528"/>
        <w:gridCol w:w="1104"/>
        <w:gridCol w:w="1142"/>
        <w:gridCol w:w="864"/>
        <w:gridCol w:w="5666"/>
        <w:gridCol w:w="1226"/>
        <w:gridCol w:w="2438"/>
      </w:tblGrid>
      <w:tr w:rsidR="00C34D14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интонационного рисунка с опорой на знаки препинания, объяснение значения слова с использованием словаря;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стихотворений с опорой на интонационный рисунок;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http://www.school.edu.ru/</w:t>
            </w:r>
          </w:p>
        </w:tc>
      </w:tr>
      <w:tr w:rsidR="00C34D14" w:rsidRPr="00DE5B5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Библиографическая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книг по изученным разделам и темам;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необходимой информации в словарях и справочниках об авторах изученных произведений;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о своих любимых книгах по предложенному алгоритму;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Промежуточная аттестация в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проверки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техники </w:t>
            </w:r>
            <w:r w:rsidRPr="007A41FB">
              <w:rPr>
                <w:lang w:val="ru-RU"/>
              </w:rPr>
              <w:br/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чтения.;</w:t>
            </w:r>
            <w:proofErr w:type="gramEnd"/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C34D14">
        <w:trPr>
          <w:trHeight w:hRule="exact" w:val="348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2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  <w:tr w:rsidR="00C34D14">
        <w:trPr>
          <w:trHeight w:hRule="exact" w:val="348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DE5B5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  <w:tr w:rsidR="00C34D14">
        <w:trPr>
          <w:trHeight w:hRule="exact" w:val="520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194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/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78" w:line="220" w:lineRule="exact"/>
      </w:pPr>
    </w:p>
    <w:p w:rsidR="00C34D14" w:rsidRDefault="00A56009">
      <w:pPr>
        <w:autoSpaceDE w:val="0"/>
        <w:autoSpaceDN w:val="0"/>
        <w:spacing w:after="314" w:line="230" w:lineRule="auto"/>
      </w:pPr>
      <w:r>
        <w:rPr>
          <w:rFonts w:ascii="Times New Roman" w:eastAsia="Times New Roman" w:hAnsi="Times New Roman"/>
          <w:b/>
          <w:color w:val="000000"/>
          <w:w w:val="97"/>
          <w:sz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482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п/п</w:t>
            </w:r>
          </w:p>
        </w:tc>
        <w:tc>
          <w:tcPr>
            <w:tcW w:w="3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Тема урока</w:t>
            </w:r>
          </w:p>
        </w:tc>
        <w:tc>
          <w:tcPr>
            <w:tcW w:w="3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Количество часов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изучения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Виды, формы контроля</w:t>
            </w:r>
          </w:p>
        </w:tc>
      </w:tr>
      <w:tr w:rsidR="00C34D14">
        <w:trPr>
          <w:trHeight w:hRule="exact" w:val="810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всего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контрольные работы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D14" w:rsidRDefault="00C34D14"/>
        </w:tc>
      </w:tr>
      <w:tr w:rsidR="00C34D14">
        <w:trPr>
          <w:trHeight w:hRule="exact" w:val="17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81" w:lineRule="auto"/>
              <w:ind w:left="70" w:right="576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Составление небольших рассказов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повествовательного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характера по серии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сюжетных картинок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80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81" w:lineRule="auto"/>
              <w:ind w:left="70" w:right="576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Составление небольших рассказов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повествовательного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характера по серии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сюжетных картинок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71" w:lineRule="auto"/>
              <w:ind w:left="70" w:right="432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Слово и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предложение.Составление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 небольших рассказов.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7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81" w:lineRule="auto"/>
              <w:ind w:left="70" w:right="576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Составление небольших рассказов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повествовательного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характера по серии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сюжетных картинок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62" w:lineRule="auto"/>
              <w:ind w:left="70" w:right="288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Речь устная и письменная. Слово и предложение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Слово и предложение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Слово и предложение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Слог-слияние. Ударение. Ударный слог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71" w:lineRule="auto"/>
              <w:ind w:left="70" w:right="4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Повторение.Слово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  и</w:t>
            </w:r>
            <w:proofErr w:type="gram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8C4B4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предложение.Вн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Стихи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об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осени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Гласный звук [а],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буквыА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, 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Гласный звук [о],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буквыО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, о.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Гласный звук [и],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буквыИ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, 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Гласный звук [ы], буква ы.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 xml:space="preserve">Гласный звук [у], </w:t>
            </w:r>
            <w:proofErr w:type="spellStart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буквыУ</w:t>
            </w:r>
            <w:proofErr w:type="spellEnd"/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, у.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6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79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8C4B47" w:rsidRDefault="00A56009">
            <w:pPr>
              <w:autoSpaceDE w:val="0"/>
              <w:autoSpaceDN w:val="0"/>
              <w:spacing w:before="98" w:after="0" w:line="262" w:lineRule="auto"/>
              <w:ind w:left="70" w:right="432"/>
              <w:rPr>
                <w:rFonts w:ascii="Times New Roman" w:hAnsi="Times New Roman" w:cs="Times New Roman"/>
                <w:lang w:val="ru-RU"/>
              </w:rPr>
            </w:pPr>
            <w:r w:rsidRPr="008C4B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Согласные звуки [н], [н’], буквы Н, н.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8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 w:rsidP="008C4B47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8C4B47">
            <w:pPr>
              <w:autoSpaceDE w:val="0"/>
              <w:autoSpaceDN w:val="0"/>
              <w:spacing w:before="98" w:after="0" w:line="230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1900" w:h="16840"/>
          <w:pgMar w:top="298" w:right="556" w:bottom="44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[с], [с’],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буквыС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с.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[к], [к’],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буквыК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к.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3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[т], [т¢],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[т], [т¢],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3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[л], [л¢], буквы Л, 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8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[р], [р’], буквы Р, р.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[в], [в’],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буквыВ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буквыЕ, е.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[п], [п’], буквы П, п.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C34D14" w:rsidP="007A41FB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[м], [м’], буквы М, м.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8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[м], [м’], буквы М, м.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 w:rsidP="007A41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[з], [з’], буквы З, з.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100" w:after="0" w:line="262" w:lineRule="auto"/>
              <w:ind w:left="70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[з], [з’], буквы З, з.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[б], [б’],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буквыБ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б.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[б], [б’],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буквыБ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б.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Сопоставление слогов и слов с буквами б и п.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[д], [д’],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буквыД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д.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[д], [д’],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буквы Д,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д.Сопоставление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слогов и слов с буквами д и 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 Я, 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 Я, 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1900" w:h="16840"/>
          <w:pgMar w:top="284" w:right="556" w:bottom="34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 Я, 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[г], [г’], буквы Г, г.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4" w:after="0" w:line="271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Согласные звуки [г], [г’],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буквы Г, г. Сопоставление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слогов и слов с буквами г и к.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Мягкий согласный звук [ч’], буквы Ч, ч.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Мягкий согласный звук [ч’], буквы Ч, ч.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8" w:after="0" w:line="271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Буква ь – показатель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мягкости предшествующих согласных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Буква ь – показатель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мягкости предшествующих согласных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Твёрдый согласный звук [ш], буквы Ш, ш. Сочетание ши.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Твёрдый согласный звук [ш], буквы Ш, ш. Сочетание ши.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Твёрдый согласный звук [ж],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буквыЖ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ж.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Твёрдый согласный звук [ж],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буквыЖ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ж. Сопоставление звуков [ж] и [ш].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буквыЁ, ё.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буквыЁ, ё.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Звук [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j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’], буквы Й, 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[х], [х’], буквы Х, х.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[х], [х’], буквы Х, х.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[х], [х’], буквы Х, х.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63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 Ю, ю.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Гласные буквы Ю, ю.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1900" w:h="16840"/>
          <w:pgMar w:top="284" w:right="556" w:bottom="67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Твёрдый согласный звук [ц], буквы Ц, ц.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Твёрдый согласный звук [ц], буквы Ц, ц.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Гласный звук [э],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буквыЭ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э.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Гласный звук [э],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буквыЭ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э.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43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Мягкий глухой согласный звук [щ’].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Щ, щ.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43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Мягкий глухой согласный звук [щ’].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Щ, щ.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[ф], [ф’], буквы Ф, ф.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Согласные звуки [ф], [ф’], буквы Ф, ф.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Мягкий и твёрдый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разделительные знаки.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Русский алфавит.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Повторение и обобщение на тему «Гласные и согласные звуки»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100" w:after="0" w:line="271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Повторение и обобщение на тему «Гласные и согласные звуки»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71" w:lineRule="auto"/>
              <w:ind w:left="70" w:right="288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Закрепление. Слово и предложение.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Закрепление. Предложение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Повторение. Гласные и согласные звуки.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Формирование навыка слогового чтения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Формирование навыка слогового чтения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Формирование навыка слогового чтения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1900" w:h="16840"/>
          <w:pgMar w:top="284" w:right="556" w:bottom="58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Формирование навыка слогового чтения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Л.Н. Толстой «Рассказы для детей».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К.Д. Ушинский «Рассказы для детей».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К.Д. Ушинский «Рассказы для детей».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К.И. Чуковский «Телефон».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К.И. Чуковский. «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Путаница</w:t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»,«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Небылица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33" w:lineRule="auto"/>
              <w:ind w:left="7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В.В. Бианки «Первая охота».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С.Я. Маршак «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Угомон</w:t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»,«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Дважды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два».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8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М.М. Пришвин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«Предмайское утро».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Стихи и рассказы русских поэтов и писателей: С.</w:t>
            </w:r>
          </w:p>
          <w:p w:rsidR="00C34D14" w:rsidRPr="007A41FB" w:rsidRDefault="00A56009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Маршак, А.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Барто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В. Осеева.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71" w:lineRule="auto"/>
              <w:ind w:left="70" w:right="288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Весёлые стихи Б.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Заходера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В.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Берестова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Песенка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азбука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Проект «Живая Азбука».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Проект «Живая Азбука».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Прощание с Азбукой.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Закрепление по теме «Стихи и рассказы русских поэтов и писателей»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 w:right="288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Вводный урок.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Стихотворения В. Данько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Стихотворения С. Чёрного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6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Стихотворения Г. Сапгира, М.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Бородицкой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И.</w:t>
            </w:r>
          </w:p>
          <w:p w:rsidR="00C34D14" w:rsidRPr="007A41FB" w:rsidRDefault="00A56009">
            <w:pPr>
              <w:autoSpaceDE w:val="0"/>
              <w:autoSpaceDN w:val="0"/>
              <w:spacing w:before="68" w:after="0" w:line="262" w:lineRule="auto"/>
              <w:ind w:right="144"/>
              <w:jc w:val="center"/>
              <w:rPr>
                <w:lang w:val="ru-RU"/>
              </w:rPr>
            </w:pP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Гамазковой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Е. Григорьевой. Стихотворения С. Маршака.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</w:tbl>
    <w:p w:rsidR="00C34D14" w:rsidRDefault="00C34D14">
      <w:pPr>
        <w:autoSpaceDE w:val="0"/>
        <w:autoSpaceDN w:val="0"/>
        <w:spacing w:after="0" w:line="14" w:lineRule="exact"/>
      </w:pPr>
    </w:p>
    <w:p w:rsidR="00C34D14" w:rsidRDefault="00C34D14">
      <w:pPr>
        <w:sectPr w:rsidR="00C34D14">
          <w:pgSz w:w="11900" w:h="16840"/>
          <w:pgMar w:top="284" w:right="556" w:bottom="41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C34D14" w:rsidRDefault="00C34D14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4"/>
        <w:gridCol w:w="3174"/>
        <w:gridCol w:w="716"/>
        <w:gridCol w:w="1588"/>
        <w:gridCol w:w="1634"/>
        <w:gridCol w:w="1210"/>
        <w:gridCol w:w="1764"/>
      </w:tblGrid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Литературные сказки 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Ф. Кривина.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Административный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контрольный срез в форме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Техника чтения;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Русская народная сказка "Курочка Ряба"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Сказка "Теремок"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Сказка "Руковичка"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А.С.Пушкин. Сказки.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 w:rsidTr="006E0E0A">
        <w:trPr>
          <w:trHeight w:val="103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Викторина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сказкам</w:t>
            </w:r>
            <w:proofErr w:type="spellEnd"/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 w:rsidTr="006E0E0A">
        <w:trPr>
          <w:trHeight w:val="103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tabs>
                <w:tab w:val="left" w:pos="564"/>
              </w:tabs>
              <w:autoSpaceDE w:val="0"/>
              <w:autoSpaceDN w:val="0"/>
              <w:spacing w:before="96" w:after="0" w:line="262" w:lineRule="auto"/>
              <w:ind w:right="720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Вн.чт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 Сказки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 w:rsidTr="006E0E0A">
        <w:trPr>
          <w:trHeight w:val="103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Песенки. Русские народные песенки. Англий​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ские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народные песенки.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 w:rsidTr="006E0E0A">
        <w:trPr>
          <w:trHeight w:val="103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 Герои потешки.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 w:rsidTr="006E0E0A">
        <w:trPr>
          <w:trHeight w:val="103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tabs>
                <w:tab w:val="left" w:pos="564"/>
              </w:tabs>
              <w:autoSpaceDE w:val="0"/>
              <w:autoSpaceDN w:val="0"/>
              <w:spacing w:before="96" w:after="0" w:line="262" w:lineRule="auto"/>
              <w:ind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Небылицы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. Сочинение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небылиц.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6E0E0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105.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А.С.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4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4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 w:rsidP="006E0E0A">
            <w:pPr>
              <w:autoSpaceDE w:val="0"/>
              <w:autoSpaceDN w:val="0"/>
              <w:spacing w:before="96" w:after="0" w:line="262" w:lineRule="auto"/>
              <w:ind w:right="576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Русская народная сказка</w:t>
            </w:r>
            <w:r w:rsidR="006E0E0A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«Петух и собака».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Произведения К. Ушинского и Л. Толстого.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108.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71" w:lineRule="auto"/>
              <w:ind w:left="152" w:right="288" w:hanging="15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загадки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небылицы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109.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>
            <w:pPr>
              <w:autoSpaceDE w:val="0"/>
              <w:autoSpaceDN w:val="0"/>
              <w:spacing w:before="96" w:after="0" w:line="271" w:lineRule="auto"/>
              <w:ind w:left="152" w:right="144" w:hanging="15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Лирические стихотворения А.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Майкова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А.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Пле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​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щеева,Т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Белозёрова, С. Маршака.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48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Литературная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загадка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Проект «Составляем сборник загадок».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Проект;</w:t>
            </w:r>
          </w:p>
        </w:tc>
      </w:tr>
      <w:tr w:rsidR="00C34D14">
        <w:trPr>
          <w:trHeight w:hRule="exact" w:val="82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112.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Pr="007A41FB" w:rsidRDefault="00A56009" w:rsidP="00F40FB1">
            <w:pPr>
              <w:autoSpaceDE w:val="0"/>
              <w:autoSpaceDN w:val="0"/>
              <w:spacing w:before="96" w:after="0" w:line="230" w:lineRule="auto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Стихотворения И.</w:t>
            </w:r>
          </w:p>
          <w:p w:rsidR="00C34D14" w:rsidRPr="007A41FB" w:rsidRDefault="00A56009" w:rsidP="00F40FB1">
            <w:pPr>
              <w:autoSpaceDE w:val="0"/>
              <w:autoSpaceDN w:val="0"/>
              <w:spacing w:before="70" w:after="0" w:line="230" w:lineRule="auto"/>
              <w:ind w:left="70"/>
              <w:rPr>
                <w:lang w:val="ru-RU"/>
              </w:rPr>
            </w:pP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,,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 Е. Трутневой.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C34D14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113.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 w:rsidP="00F40FB1">
            <w:pPr>
              <w:autoSpaceDE w:val="0"/>
              <w:autoSpaceDN w:val="0"/>
              <w:spacing w:before="98" w:after="0" w:line="271" w:lineRule="auto"/>
              <w:ind w:left="152" w:right="288" w:hanging="152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И.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Токмаковой.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C34D14">
            <w:pPr>
              <w:autoSpaceDE w:val="0"/>
              <w:autoSpaceDN w:val="0"/>
              <w:spacing w:before="98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4D14" w:rsidRDefault="00A56009">
            <w:pPr>
              <w:autoSpaceDE w:val="0"/>
              <w:autoSpaceDN w:val="0"/>
              <w:spacing w:before="9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7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tabs>
                <w:tab w:val="left" w:pos="564"/>
              </w:tabs>
              <w:autoSpaceDE w:val="0"/>
              <w:autoSpaceDN w:val="0"/>
              <w:spacing w:before="96" w:after="0" w:line="262" w:lineRule="auto"/>
              <w:ind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Весёлые стихи для </w:t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детей </w:t>
            </w:r>
            <w:r>
              <w:rPr>
                <w:lang w:val="ru-RU"/>
              </w:rPr>
              <w:br/>
              <w:t xml:space="preserve"> 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И.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Г. Кружкова.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7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71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Юмористические рассказы для детей Я. Тайца,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Н. Артюховой.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7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71" w:lineRule="auto"/>
              <w:ind w:left="564" w:right="588" w:hanging="5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Весёлые стихи для детей 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К. Чуковского, О.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Дриза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О. Григорьева.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7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81" w:lineRule="auto"/>
              <w:ind w:left="564" w:hanging="5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Весёлые стихи для детей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К. Чуковского,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И.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Пивоварова,О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Григорьева, Т. Собакина.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7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Юмористические рассказы для детей М.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Пляцковского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0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71" w:lineRule="auto"/>
              <w:ind w:left="70" w:right="288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К.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Чуковского.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7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120.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33" w:lineRule="auto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Рассказы о детях Ю.</w:t>
            </w:r>
          </w:p>
          <w:p w:rsidR="00F40FB1" w:rsidRPr="007A41FB" w:rsidRDefault="00F40FB1" w:rsidP="00F40FB1">
            <w:pPr>
              <w:autoSpaceDE w:val="0"/>
              <w:autoSpaceDN w:val="0"/>
              <w:spacing w:before="68" w:after="0" w:line="230" w:lineRule="auto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Ермолаева, М.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Пляцковского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83" w:lineRule="auto"/>
              <w:ind w:left="564" w:right="288" w:hanging="5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Стихотворения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Е. Благининой, В. Орлова, С. Михалкова, Р.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Сефа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Берестова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И. Пивоваровой, Я. Акима, Ю.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Энтина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hRule="exact" w:val="51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Итоговая комплексная работа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71" w:lineRule="auto"/>
              <w:ind w:left="152" w:right="288" w:hanging="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Итоговая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комплексная работа;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81" w:lineRule="auto"/>
              <w:ind w:left="564" w:hanging="5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Стихотворения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Е. Благининой, В. Орлова,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С. Михалкова, Р.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Сефа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В. </w:t>
            </w:r>
            <w:proofErr w:type="spellStart"/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Берестова,И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  <w:proofErr w:type="gram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Пивоваровой, Я. Акима, Ю.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Энтина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124.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/>
              <w:ind w:left="564" w:right="432" w:hanging="5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Стихотворения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Е. Благининой, В. Орлова, С. Михалкова, Я. Акима, Ю.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Энтина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По страницам любимых книг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Проект;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62" w:lineRule="auto"/>
              <w:ind w:left="70" w:right="144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С. Михалкова.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71" w:lineRule="auto"/>
              <w:ind w:left="70" w:right="288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Стихотворения о животных С. Михалкова, Р.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Сефа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hRule="exact" w:val="59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Рассказы В. Осеевой.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134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129.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71" w:lineRule="auto"/>
              <w:ind w:left="564" w:right="288" w:hanging="56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Стихи о животных </w:t>
            </w:r>
            <w:r w:rsidRPr="007A41FB">
              <w:rPr>
                <w:lang w:val="ru-RU"/>
              </w:rPr>
              <w:br/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Г. Сапгира, И.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Токмаковой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, М.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Пляцковского</w:t>
            </w:r>
            <w:proofErr w:type="spellEnd"/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val="77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Сказки-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несказки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Д. Хармса, В.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Берестова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Н. Сладкова.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Tr="00F40FB1">
        <w:trPr>
          <w:trHeight w:hRule="exact" w:val="5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Промежуточная аттестация.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  <w:p w:rsidR="00F40FB1" w:rsidRPr="007A41FB" w:rsidRDefault="00F40FB1" w:rsidP="00F40FB1"/>
          <w:p w:rsidR="00F40FB1" w:rsidRPr="007A41FB" w:rsidRDefault="00F40FB1" w:rsidP="00F40FB1"/>
          <w:p w:rsidR="00F40FB1" w:rsidRPr="007A41FB" w:rsidRDefault="00F40FB1" w:rsidP="00F40FB1">
            <w:pPr>
              <w:rPr>
                <w:lang w:val="ru-RU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7A41FB" w:rsidRDefault="00F40FB1" w:rsidP="00F40FB1">
            <w:pPr>
              <w:autoSpaceDE w:val="0"/>
              <w:autoSpaceDN w:val="0"/>
              <w:spacing w:before="96" w:after="0" w:line="283" w:lineRule="auto"/>
              <w:ind w:left="152" w:hanging="152"/>
              <w:rPr>
                <w:lang w:val="ru-RU"/>
              </w:rPr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техника</w:t>
            </w: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7A41FB">
              <w:rPr>
                <w:lang w:val="ru-RU"/>
              </w:rPr>
              <w:br/>
            </w:r>
            <w:proofErr w:type="gram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чтения;;</w:t>
            </w:r>
            <w:proofErr w:type="gramEnd"/>
          </w:p>
        </w:tc>
      </w:tr>
      <w:tr w:rsidR="00F40FB1">
        <w:trPr>
          <w:trHeight w:hRule="exact" w:val="112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62" w:lineRule="auto"/>
              <w:ind w:left="70" w:right="144"/>
            </w:pPr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Обобщение по разделу. </w:t>
            </w:r>
            <w:proofErr w:type="spellStart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Вн</w:t>
            </w:r>
            <w:proofErr w:type="spellEnd"/>
            <w:r w:rsidRPr="007A41F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чтение.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В. Осеевой.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Default="00F40FB1" w:rsidP="00F40FB1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Устный опрос;</w:t>
            </w:r>
          </w:p>
        </w:tc>
      </w:tr>
      <w:tr w:rsidR="00F40FB1" w:rsidRPr="00F40FB1" w:rsidTr="005F733B">
        <w:trPr>
          <w:trHeight w:hRule="exact" w:val="1120"/>
        </w:trPr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autoSpaceDE w:val="0"/>
              <w:autoSpaceDN w:val="0"/>
              <w:spacing w:before="96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F40FB1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132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13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0FB1" w:rsidRPr="00F40FB1" w:rsidRDefault="00F40FB1" w:rsidP="00F40FB1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  <w:ind w:right="144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</w:p>
        </w:tc>
      </w:tr>
    </w:tbl>
    <w:p w:rsidR="00C34D14" w:rsidRDefault="00C34D14">
      <w:pPr>
        <w:autoSpaceDE w:val="0"/>
        <w:autoSpaceDN w:val="0"/>
        <w:spacing w:after="78" w:line="220" w:lineRule="exact"/>
      </w:pPr>
    </w:p>
    <w:p w:rsidR="00C34D14" w:rsidRPr="00F40FB1" w:rsidRDefault="00A56009">
      <w:pPr>
        <w:autoSpaceDE w:val="0"/>
        <w:autoSpaceDN w:val="0"/>
        <w:spacing w:after="0" w:line="230" w:lineRule="auto"/>
        <w:rPr>
          <w:lang w:val="ru-RU"/>
        </w:rPr>
      </w:pPr>
      <w:r w:rsidRPr="00F40F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34D14" w:rsidRPr="00F40FB1" w:rsidRDefault="00A56009">
      <w:pPr>
        <w:autoSpaceDE w:val="0"/>
        <w:autoSpaceDN w:val="0"/>
        <w:spacing w:before="346" w:after="0" w:line="230" w:lineRule="auto"/>
        <w:rPr>
          <w:lang w:val="ru-RU"/>
        </w:rPr>
      </w:pPr>
      <w:r w:rsidRPr="00F40FB1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34D14" w:rsidRPr="007A41FB" w:rsidRDefault="00A56009">
      <w:pPr>
        <w:autoSpaceDE w:val="0"/>
        <w:autoSpaceDN w:val="0"/>
        <w:spacing w:before="166" w:after="0" w:line="288" w:lineRule="auto"/>
        <w:ind w:right="2592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1. Литературное чтение. Учебник. 1 класс. В 2 ч. Ч.1/ (сост. Л.Ф. Климанова; В.Г. Горецкий;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Л.А. Виноградская);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М.: Просвещение;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2011 г.;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2. Литературное чтение. Учебник. 1 класс. В 2 ч. Ч.2/ (сост. Л.Ф. Климанова; В.Г. Горецкий;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Л.А. Виноградская);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М.: Просвещение;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 xml:space="preserve">2011 г.; </w:t>
      </w:r>
      <w:bookmarkStart w:id="0" w:name="_GoBack"/>
      <w:bookmarkEnd w:id="0"/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3. Климанова Л.Ф. Чтение. Рабочая тетрадь. 1 класс. М.: Просвещение; 2013 </w:t>
      </w:r>
      <w:r w:rsidRPr="007A41FB">
        <w:rPr>
          <w:lang w:val="ru-RU"/>
        </w:rPr>
        <w:br/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34D14" w:rsidRPr="007A41FB" w:rsidRDefault="00A56009">
      <w:pPr>
        <w:autoSpaceDE w:val="0"/>
        <w:autoSpaceDN w:val="0"/>
        <w:spacing w:before="262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34D14" w:rsidRPr="007A41FB" w:rsidRDefault="00A56009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1. Литературное чтение. Учебник. 1 класс. В 2 ч. Ч.1/ (сост. Л.Ф. Климанова, В.Г. Горецкий, Л.А. Виноградская), М.: Просвещение, 2011 г.</w:t>
      </w:r>
    </w:p>
    <w:p w:rsidR="00C34D14" w:rsidRPr="007A41FB" w:rsidRDefault="00A56009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2. Литературное чтение. Учебник. 1 класс. В 2 ч. Ч.2/ (сост. Л.Ф. Климанова, В.Г. Горецкий, Л.А. Виноградская), М.: Просвещение, 2011 г.</w:t>
      </w:r>
    </w:p>
    <w:p w:rsidR="00C34D14" w:rsidRPr="007A41FB" w:rsidRDefault="00A56009">
      <w:pPr>
        <w:autoSpaceDE w:val="0"/>
        <w:autoSpaceDN w:val="0"/>
        <w:spacing w:before="70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3. Климанова Л.Ф. Чтение. Рабочая тетрадь. 1 класс. М.: Просвещение, 2013 г.</w:t>
      </w:r>
    </w:p>
    <w:p w:rsidR="00C34D14" w:rsidRPr="007A41FB" w:rsidRDefault="00A56009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4. Климанова Л.Ф. Уроки литературного чтения. Поурочные разработки. 1 класс. / М.: Просвещение, 2011 г.</w:t>
      </w:r>
    </w:p>
    <w:p w:rsidR="00C34D14" w:rsidRPr="007A41FB" w:rsidRDefault="00A56009">
      <w:pPr>
        <w:autoSpaceDE w:val="0"/>
        <w:autoSpaceDN w:val="0"/>
        <w:spacing w:before="262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34D14" w:rsidRPr="007A41FB" w:rsidRDefault="00A56009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34D14" w:rsidRPr="007A41FB" w:rsidRDefault="00C34D14">
      <w:pPr>
        <w:rPr>
          <w:lang w:val="ru-RU"/>
        </w:rPr>
        <w:sectPr w:rsidR="00C34D14" w:rsidRPr="007A41F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4D14" w:rsidRPr="007A41FB" w:rsidRDefault="00C34D14">
      <w:pPr>
        <w:autoSpaceDE w:val="0"/>
        <w:autoSpaceDN w:val="0"/>
        <w:spacing w:after="78" w:line="220" w:lineRule="exact"/>
        <w:rPr>
          <w:lang w:val="ru-RU"/>
        </w:rPr>
      </w:pPr>
    </w:p>
    <w:p w:rsidR="00C34D14" w:rsidRPr="007A41FB" w:rsidRDefault="00A56009">
      <w:pPr>
        <w:autoSpaceDE w:val="0"/>
        <w:autoSpaceDN w:val="0"/>
        <w:spacing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34D14" w:rsidRPr="007A41FB" w:rsidRDefault="00A56009">
      <w:pPr>
        <w:autoSpaceDE w:val="0"/>
        <w:autoSpaceDN w:val="0"/>
        <w:spacing w:before="346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34D14" w:rsidRPr="007A41FB" w:rsidRDefault="00A56009">
      <w:pPr>
        <w:autoSpaceDE w:val="0"/>
        <w:autoSpaceDN w:val="0"/>
        <w:spacing w:before="166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1.Ноутбук.</w:t>
      </w:r>
    </w:p>
    <w:p w:rsidR="00C34D14" w:rsidRPr="007A41FB" w:rsidRDefault="00A56009">
      <w:pPr>
        <w:autoSpaceDE w:val="0"/>
        <w:autoSpaceDN w:val="0"/>
        <w:spacing w:before="70" w:after="0" w:line="230" w:lineRule="auto"/>
        <w:rPr>
          <w:lang w:val="ru-RU"/>
        </w:rPr>
      </w:pPr>
      <w:r w:rsidRPr="007A41FB">
        <w:rPr>
          <w:rFonts w:ascii="Times New Roman" w:eastAsia="Times New Roman" w:hAnsi="Times New Roman"/>
          <w:color w:val="000000"/>
          <w:sz w:val="24"/>
          <w:lang w:val="ru-RU"/>
        </w:rPr>
        <w:t>2.Мультимедийный проектор</w:t>
      </w:r>
    </w:p>
    <w:p w:rsidR="00C34D14" w:rsidRPr="007A41FB" w:rsidRDefault="00A56009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7A41F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C34D14" w:rsidRDefault="00A56009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1.Ноутбук.</w:t>
      </w:r>
    </w:p>
    <w:p w:rsidR="00C34D14" w:rsidRDefault="00A56009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2.Мультимедийный проектор</w:t>
      </w:r>
    </w:p>
    <w:p w:rsidR="00C34D14" w:rsidRDefault="00C34D14">
      <w:pPr>
        <w:sectPr w:rsidR="00C34D1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6009" w:rsidRDefault="00A56009"/>
    <w:sectPr w:rsidR="00A5600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E0E0A"/>
    <w:rsid w:val="007A41FB"/>
    <w:rsid w:val="008C4B47"/>
    <w:rsid w:val="00A56009"/>
    <w:rsid w:val="00AA1D8D"/>
    <w:rsid w:val="00B47730"/>
    <w:rsid w:val="00C34D14"/>
    <w:rsid w:val="00CB0664"/>
    <w:rsid w:val="00DE5B56"/>
    <w:rsid w:val="00F40FB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481EE22-A3BF-4990-95C9-411703F8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5961FC-AD95-4BC9-AB48-29920E34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26</Pages>
  <Words>7285</Words>
  <Characters>41528</Characters>
  <Application>Microsoft Office Word</Application>
  <DocSecurity>0</DocSecurity>
  <Lines>346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48716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Тома</cp:lastModifiedBy>
  <cp:revision>5</cp:revision>
  <dcterms:created xsi:type="dcterms:W3CDTF">2013-12-23T23:15:00Z</dcterms:created>
  <dcterms:modified xsi:type="dcterms:W3CDTF">2022-08-07T06:12:00Z</dcterms:modified>
  <cp:category/>
</cp:coreProperties>
</file>